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A28B3" w14:textId="07A236A5" w:rsidR="00EA3C3E" w:rsidRPr="006C6294" w:rsidRDefault="00EA3C3E" w:rsidP="00EA3C3E">
      <w:pPr>
        <w:jc w:val="right"/>
        <w:rPr>
          <w:rFonts w:asciiTheme="majorHAnsi" w:hAnsiTheme="majorHAnsi" w:cstheme="majorHAnsi"/>
          <w:b/>
          <w:sz w:val="24"/>
          <w:lang w:val="pl-PL"/>
        </w:rPr>
      </w:pPr>
      <w:bookmarkStart w:id="0" w:name="_Hlk208322507"/>
      <w:r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 xml:space="preserve">Oświadczenie – załącznik nr 5 </w:t>
      </w:r>
      <w:r w:rsidRPr="00B10EC2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 xml:space="preserve">do </w:t>
      </w:r>
      <w:r w:rsidR="000C60DC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W</w:t>
      </w:r>
      <w:r w:rsidRPr="00B10EC2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niosku o umorzenie części  pożyczki</w:t>
      </w:r>
    </w:p>
    <w:tbl>
      <w:tblPr>
        <w:tblStyle w:val="Tabela-Siatka"/>
        <w:tblW w:w="9998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335"/>
        <w:gridCol w:w="1354"/>
        <w:gridCol w:w="1623"/>
        <w:gridCol w:w="687"/>
        <w:gridCol w:w="1581"/>
        <w:gridCol w:w="3418"/>
      </w:tblGrid>
      <w:tr w:rsidR="00D71D0F" w:rsidRPr="004E3DB6" w14:paraId="668DCF29" w14:textId="77777777" w:rsidTr="00EF7198">
        <w:trPr>
          <w:trHeight w:val="312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bookmarkEnd w:id="0"/>
          <w:p w14:paraId="55778DF5" w14:textId="77777777" w:rsidR="00D71D0F" w:rsidRPr="00696423" w:rsidRDefault="00D71D0F" w:rsidP="00D71D0F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 w:rsidRPr="00696423"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DANE POŻYCZKOBIORCY</w:t>
            </w:r>
          </w:p>
        </w:tc>
      </w:tr>
      <w:tr w:rsidR="00D71D0F" w:rsidRPr="004E3DB6" w14:paraId="03D52B38" w14:textId="77777777" w:rsidTr="00EF7198">
        <w:trPr>
          <w:trHeight w:val="850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514BF5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imię i nazwisko </w:t>
            </w:r>
          </w:p>
        </w:tc>
        <w:tc>
          <w:tcPr>
            <w:tcW w:w="7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DBDDB4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D71D0F" w:rsidRPr="004E3DB6" w14:paraId="71EAF332" w14:textId="77777777" w:rsidTr="00EF7198">
        <w:trPr>
          <w:trHeight w:val="850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E7BB51" w14:textId="77777777" w:rsidR="00D71D0F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nazwa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Pożyczkobiorcy</w:t>
            </w:r>
          </w:p>
        </w:tc>
        <w:tc>
          <w:tcPr>
            <w:tcW w:w="7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9E034" w14:textId="77777777" w:rsidR="00D71D0F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D71D0F" w:rsidRPr="004E3DB6" w14:paraId="2E83A361" w14:textId="77777777" w:rsidTr="00EF7198">
        <w:trPr>
          <w:trHeight w:val="907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80A9DE" w14:textId="77777777" w:rsidR="00D71D0F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adres działalności</w:t>
            </w:r>
          </w:p>
        </w:tc>
        <w:tc>
          <w:tcPr>
            <w:tcW w:w="7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8849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D71D0F" w:rsidRPr="004E3DB6" w14:paraId="63F25935" w14:textId="77777777" w:rsidTr="00EF7198">
        <w:trPr>
          <w:trHeight w:val="533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F58C06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NIP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98204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CDCA5D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Telefon komórkowy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D935D0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D71D0F" w:rsidRPr="004E3DB6" w14:paraId="5AE20E9D" w14:textId="77777777" w:rsidTr="00EF7198">
        <w:trPr>
          <w:trHeight w:val="45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552EC7" w14:textId="77777777" w:rsidR="00D71D0F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Regon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710B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2D8A4B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E-mail</w:t>
            </w:r>
          </w:p>
        </w:tc>
        <w:tc>
          <w:tcPr>
            <w:tcW w:w="3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03CF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D71D0F" w:rsidRPr="00F25DFC" w14:paraId="1191C8DE" w14:textId="77777777" w:rsidTr="00EF7198">
        <w:trPr>
          <w:trHeight w:val="239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D5784E3" w14:textId="77777777" w:rsidR="00D71D0F" w:rsidRPr="00F25DFC" w:rsidRDefault="00D71D0F" w:rsidP="00D71D0F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DANE UMOWY INWESTYCYJNEJ</w:t>
            </w:r>
          </w:p>
        </w:tc>
      </w:tr>
      <w:tr w:rsidR="00D71D0F" w:rsidRPr="004E3DB6" w14:paraId="21946209" w14:textId="77777777" w:rsidTr="00EF7198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D39C4E" w14:textId="77777777" w:rsidR="00D71D0F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Numer </w:t>
            </w:r>
          </w:p>
          <w:p w14:paraId="712023E4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Umow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y</w:t>
            </w: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pożyczki Pierwszy Biznes – Wsparcie w Starcie</w:t>
            </w:r>
          </w:p>
        </w:tc>
        <w:tc>
          <w:tcPr>
            <w:tcW w:w="5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DCD92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D71D0F" w:rsidRPr="004E3DB6" w14:paraId="2624BBE5" w14:textId="77777777" w:rsidTr="00EF7198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81C0D2" w14:textId="77777777" w:rsidR="00D71D0F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Data </w:t>
            </w:r>
          </w:p>
          <w:p w14:paraId="10CF120E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Umow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y</w:t>
            </w: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pożyczki Pierwszy Biznes – Wsparcie w Starcie</w:t>
            </w:r>
          </w:p>
        </w:tc>
        <w:tc>
          <w:tcPr>
            <w:tcW w:w="5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F46DC9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D71D0F" w:rsidRPr="004E3DB6" w14:paraId="6967B6A6" w14:textId="77777777" w:rsidTr="00EF7198">
        <w:trPr>
          <w:trHeight w:val="454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490E0A" w14:textId="77777777" w:rsidR="00D71D0F" w:rsidRPr="006C6294" w:rsidRDefault="00D71D0F" w:rsidP="00EF7198">
            <w:pPr>
              <w:spacing w:line="276" w:lineRule="auto"/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C6294">
              <w:rPr>
                <w:rFonts w:asciiTheme="majorHAnsi" w:hAnsiTheme="majorHAnsi" w:cstheme="majorHAnsi"/>
                <w:b/>
                <w:sz w:val="28"/>
                <w:szCs w:val="24"/>
                <w:lang w:val="pl-PL"/>
              </w:rPr>
              <w:t>OŚWIADCZENIE</w:t>
            </w:r>
          </w:p>
          <w:p w14:paraId="0FAC8B46" w14:textId="3F2BF8F5" w:rsidR="00D71D0F" w:rsidRPr="004E3DB6" w:rsidRDefault="00906A75" w:rsidP="00EF7198">
            <w:pPr>
              <w:spacing w:line="276" w:lineRule="auto"/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906A75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[o rejestracji we wszystkich powiatowych urzędach pracy jako bezrobotny lub osoba poszukująca pracy za okres od 1 czerwca 2004 r.]</w:t>
            </w:r>
          </w:p>
        </w:tc>
      </w:tr>
      <w:tr w:rsidR="00D71D0F" w:rsidRPr="004E3DB6" w14:paraId="2FF52C31" w14:textId="77777777" w:rsidTr="00EF7198">
        <w:trPr>
          <w:trHeight w:val="454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8BF9" w14:textId="75BFAD1F" w:rsidR="00906A75" w:rsidRDefault="00D71D0F" w:rsidP="00906A75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</w:t>
            </w: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świadczam, </w:t>
            </w:r>
            <w:r w:rsidRPr="00B84A8C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pod rygorem odpowiedzialności karnej wynikającej z art. 297 § 1 ustawy z dnia 6 czerwca 1997r. Kodeks karny, że </w:t>
            </w:r>
            <w:r w:rsidR="00906A75" w:rsidRPr="00414C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oświadczam, że </w:t>
            </w:r>
            <w:r w:rsidR="00906A75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w okresie </w:t>
            </w:r>
            <w:r w:rsidR="00906A75" w:rsidRPr="00414C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od dnia 1 czerwca 2004 r. był</w:t>
            </w:r>
            <w:r w:rsidR="00906A75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</w:t>
            </w:r>
            <w:r w:rsidR="00906A75" w:rsidRPr="00414C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m/</w:t>
            </w:r>
            <w:r w:rsidR="00906A75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</w:t>
            </w:r>
            <w:r w:rsidR="00906A75" w:rsidRPr="00414C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m zarejestrowan</w:t>
            </w:r>
            <w:r w:rsidR="00906A75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</w:t>
            </w:r>
            <w:r w:rsidR="00906A75" w:rsidRPr="00414C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/</w:t>
            </w:r>
            <w:r w:rsidR="00906A75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y</w:t>
            </w:r>
            <w:r w:rsidR="00906A75" w:rsidRPr="00414C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jako osoba bezrobotna lub poszukująca pracy </w:t>
            </w:r>
            <w:r w:rsidR="00906A75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w niżej wymienionych </w:t>
            </w:r>
            <w:r w:rsidR="00906A75" w:rsidRPr="00414C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powiatowych urzędach pracy</w:t>
            </w:r>
            <w:r w:rsidR="00906A75" w:rsidRPr="00FF78EC">
              <w:rPr>
                <w:rStyle w:val="Odwoanieprzypisudolnego"/>
                <w:rFonts w:asciiTheme="majorHAnsi" w:hAnsiTheme="majorHAnsi" w:cstheme="majorHAnsi"/>
                <w:sz w:val="28"/>
                <w:szCs w:val="28"/>
                <w:lang w:val="pl-PL"/>
              </w:rPr>
              <w:footnoteReference w:id="1"/>
            </w:r>
            <w:r w:rsidR="00906A75" w:rsidRPr="00414C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zgodnie z miejscem zameldowania lub zamieszkania</w:t>
            </w:r>
            <w:r w:rsidR="00906A75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:</w:t>
            </w:r>
          </w:p>
          <w:p w14:paraId="77EE80D5" w14:textId="77777777" w:rsidR="00906A75" w:rsidRDefault="00906A75" w:rsidP="00906A75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…………………………………………………..</w:t>
            </w:r>
          </w:p>
          <w:p w14:paraId="13D1601F" w14:textId="77777777" w:rsidR="00906A75" w:rsidRDefault="00906A75" w:rsidP="00906A75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…………………………………………………..</w:t>
            </w:r>
          </w:p>
          <w:p w14:paraId="4AD6DD50" w14:textId="0153099D" w:rsidR="00D71D0F" w:rsidRPr="000C60DC" w:rsidRDefault="00906A75" w:rsidP="000C60D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…………………………………………………..</w:t>
            </w:r>
          </w:p>
        </w:tc>
      </w:tr>
      <w:tr w:rsidR="00D71D0F" w:rsidRPr="004E3DB6" w14:paraId="032BB472" w14:textId="77777777" w:rsidTr="00EF7198">
        <w:trPr>
          <w:trHeight w:val="1644"/>
          <w:jc w:val="center"/>
        </w:trPr>
        <w:tc>
          <w:tcPr>
            <w:tcW w:w="4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1D61" w14:textId="77777777" w:rsidR="00D71D0F" w:rsidRDefault="00D71D0F" w:rsidP="00EF7198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4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FA50" w14:textId="77777777" w:rsidR="00D71D0F" w:rsidRDefault="00D71D0F" w:rsidP="00EF7198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3B5C2C" w:rsidRPr="004E3DB6" w14:paraId="56DC1349" w14:textId="77777777" w:rsidTr="00EF7198">
        <w:trPr>
          <w:trHeight w:val="454"/>
          <w:jc w:val="center"/>
        </w:trPr>
        <w:tc>
          <w:tcPr>
            <w:tcW w:w="4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3D6D34" w14:textId="77777777" w:rsidR="003B5C2C" w:rsidRDefault="003B5C2C" w:rsidP="00EF7198">
            <w:pPr>
              <w:spacing w:line="276" w:lineRule="auto"/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data</w:t>
            </w:r>
          </w:p>
        </w:tc>
        <w:tc>
          <w:tcPr>
            <w:tcW w:w="4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934573" w14:textId="77777777" w:rsidR="003B5C2C" w:rsidRDefault="003B5C2C" w:rsidP="00EF7198">
            <w:pPr>
              <w:spacing w:line="276" w:lineRule="auto"/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podpis</w:t>
            </w:r>
          </w:p>
        </w:tc>
      </w:tr>
    </w:tbl>
    <w:p w14:paraId="68669AF0" w14:textId="6E3B4E60" w:rsidR="00867A05" w:rsidRPr="00867A05" w:rsidRDefault="00867A05" w:rsidP="000C60DC">
      <w:pPr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867A05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lastRenderedPageBreak/>
        <w:t xml:space="preserve">Informacja Partnera Finansującego </w:t>
      </w:r>
      <w:proofErr w:type="spellStart"/>
      <w:r w:rsidRPr="00867A05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>ws</w:t>
      </w:r>
      <w:proofErr w:type="spellEnd"/>
      <w:r w:rsidRPr="00867A05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 xml:space="preserve"> przetwarzania danych osobowych</w:t>
      </w:r>
      <w:r w:rsidRPr="00867A05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:</w:t>
      </w:r>
    </w:p>
    <w:p w14:paraId="4352CF8A" w14:textId="77777777" w:rsidR="00867A05" w:rsidRPr="00867A05" w:rsidRDefault="00867A05" w:rsidP="00867A05">
      <w:pPr>
        <w:keepNext/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284" w:hanging="284"/>
        <w:jc w:val="both"/>
        <w:outlineLvl w:val="0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867A05">
        <w:rPr>
          <w:rFonts w:ascii="Calibri" w:eastAsia="Times New Roman" w:hAnsi="Calibri" w:cs="Calibri"/>
          <w:sz w:val="16"/>
          <w:szCs w:val="16"/>
          <w:lang w:val="pl-PL" w:eastAsia="pl-PL"/>
        </w:rPr>
        <w:t>Przetwarzanie danych osobowych będzie odbywać się w trybie i na zasadach określonych w Rozporządzeniu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[„RODO”].</w:t>
      </w:r>
    </w:p>
    <w:p w14:paraId="5AF0BF9E" w14:textId="77777777" w:rsidR="00867A05" w:rsidRPr="00867A05" w:rsidRDefault="00867A05" w:rsidP="00867A05">
      <w:pPr>
        <w:numPr>
          <w:ilvl w:val="0"/>
          <w:numId w:val="12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867A05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Partner Finansujący będzie przetwarzał dane osobowe uzyskane w związku ze złożonym Wnioskiem o udzielenie pożyczki na podstawie:</w:t>
      </w:r>
    </w:p>
    <w:p w14:paraId="60F3EC1C" w14:textId="77777777" w:rsidR="00867A05" w:rsidRPr="00867A05" w:rsidRDefault="00867A05" w:rsidP="00867A05">
      <w:pPr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867A05">
        <w:rPr>
          <w:rFonts w:ascii="Calibri" w:eastAsia="Times New Roman" w:hAnsi="Calibri" w:cs="Calibri"/>
          <w:sz w:val="16"/>
          <w:szCs w:val="16"/>
          <w:lang w:val="pl-PL" w:eastAsia="pl-PL"/>
        </w:rPr>
        <w:t>2.1.</w:t>
      </w:r>
      <w:r w:rsidRPr="00867A05">
        <w:rPr>
          <w:rFonts w:ascii="Calibri" w:eastAsia="Times New Roman" w:hAnsi="Calibri" w:cs="Calibri"/>
          <w:sz w:val="16"/>
          <w:szCs w:val="16"/>
          <w:lang w:val="pl-PL" w:eastAsia="pl-PL"/>
        </w:rPr>
        <w:tab/>
        <w:t>Porozumienia w sprawie powierzenia Partnerowi Finansującemu przetwarzania Danych osobowych w związku z realizacją Umowy Operacyjnej zawartego przez Uczestników Konsorcjum z Bankiem Gospodarstwa Krajowego w Warszawie,</w:t>
      </w:r>
    </w:p>
    <w:p w14:paraId="08B5D49A" w14:textId="77777777" w:rsidR="00867A05" w:rsidRPr="00867A05" w:rsidRDefault="00867A05" w:rsidP="00867A05">
      <w:pPr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867A05">
        <w:rPr>
          <w:rFonts w:ascii="Calibri" w:eastAsia="Times New Roman" w:hAnsi="Calibri" w:cs="Calibri"/>
          <w:sz w:val="16"/>
          <w:szCs w:val="16"/>
          <w:lang w:val="pl-PL" w:eastAsia="pl-PL"/>
        </w:rPr>
        <w:t>2.2.</w:t>
      </w:r>
      <w:r w:rsidRPr="00867A05">
        <w:rPr>
          <w:rFonts w:ascii="Calibri" w:eastAsia="Times New Roman" w:hAnsi="Calibri" w:cs="Calibri"/>
          <w:sz w:val="16"/>
          <w:szCs w:val="16"/>
          <w:lang w:val="pl-PL" w:eastAsia="pl-PL"/>
        </w:rPr>
        <w:tab/>
        <w:t xml:space="preserve">Porozumienia Stron </w:t>
      </w:r>
      <w:proofErr w:type="spellStart"/>
      <w:r w:rsidRPr="00867A05">
        <w:rPr>
          <w:rFonts w:ascii="Calibri" w:eastAsia="Times New Roman" w:hAnsi="Calibri" w:cs="Calibri"/>
          <w:sz w:val="16"/>
          <w:szCs w:val="16"/>
          <w:lang w:val="pl-PL" w:eastAsia="pl-PL"/>
        </w:rPr>
        <w:t>ws</w:t>
      </w:r>
      <w:proofErr w:type="spellEnd"/>
      <w:r w:rsidRPr="00867A05">
        <w:rPr>
          <w:rFonts w:ascii="Calibri" w:eastAsia="Times New Roman" w:hAnsi="Calibri" w:cs="Calibri"/>
          <w:sz w:val="16"/>
          <w:szCs w:val="16"/>
          <w:lang w:val="pl-PL" w:eastAsia="pl-PL"/>
        </w:rPr>
        <w:t>. współadministrowania i wzajemnego udostępniania powierzonych danych osobowych z dnia 28.06.2024 r. zawartego przez Uczestników Konsorcjum.</w:t>
      </w:r>
    </w:p>
    <w:p w14:paraId="42A9D709" w14:textId="78503DB5" w:rsidR="00867A05" w:rsidRPr="00867A05" w:rsidRDefault="00867A05" w:rsidP="00673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283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867A05">
        <w:rPr>
          <w:rFonts w:ascii="Calibri" w:eastAsia="Times New Roman" w:hAnsi="Calibri" w:cs="Calibri"/>
          <w:sz w:val="16"/>
          <w:szCs w:val="16"/>
          <w:lang w:val="pl-PL" w:eastAsia="pl-PL"/>
        </w:rPr>
        <w:t xml:space="preserve">Partner Finansujący udostępnia treść stosownych klauzul informacyjnych dot. przetwarzania danych osobowych na stronie internetowej pod adresem: </w:t>
      </w:r>
      <w:r w:rsidR="00673A07" w:rsidRPr="00E73015">
        <w:rPr>
          <w:rFonts w:ascii="Calibri" w:eastAsia="Times New Roman" w:hAnsi="Calibri" w:cs="Calibri"/>
          <w:sz w:val="16"/>
          <w:szCs w:val="16"/>
          <w:lang w:val="pl-PL" w:eastAsia="pl-PL"/>
        </w:rPr>
        <w:t>https://frrr.pl/projekty/wsparcie-w-starcie.html</w:t>
      </w:r>
      <w:bookmarkStart w:id="1" w:name="_GoBack"/>
      <w:bookmarkEnd w:id="1"/>
    </w:p>
    <w:p w14:paraId="08AB4BDD" w14:textId="77777777" w:rsidR="00867A05" w:rsidRPr="00867A05" w:rsidRDefault="00867A05" w:rsidP="00867A05">
      <w:pPr>
        <w:numPr>
          <w:ilvl w:val="0"/>
          <w:numId w:val="12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867A05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Wnioskodawca - osoba fizyczna lub osoby fizyczne prowadząca/e działalność gospodarczą indywidualnie lub w formie spółki cywilnej, podpisując powyższe oświadczenie zapewnia i oświadcza, iż zapoznał się z dotycząca go klauzulą informacyjną dot. przetwarzania danych osobowych, udostępnioną przez Partnera Finansującego zgodnie z pkt. 2 powyżej, a także iż rozumie jej treść.</w:t>
      </w:r>
    </w:p>
    <w:p w14:paraId="2E8A1DBA" w14:textId="77777777" w:rsidR="00867A05" w:rsidRPr="00867A05" w:rsidRDefault="00867A05" w:rsidP="00867A05">
      <w:pPr>
        <w:numPr>
          <w:ilvl w:val="0"/>
          <w:numId w:val="12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867A05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Wnioskodawca  - osoba fizyczna lub osoby fizyczne prowadząca/e działalność gospodarczą indywidualnie lub w formie spółki cywilnej, zobowiązany jest do wykonywania w imieniu Partnera Finansującego obowiązku informacyjnego wynikającego z art. 13 i 14 RODO wobec osób, których dane dotyczą. Obowiązek informacyjny realizowany jest poprzez podanie osobom, których dane dotyczą informacji o sposobie i miejscu udostępnienia przez Partnera Finansującego klauzul informacyjnych dot. przetwarzania danych osobowych, zgodnie z pkt. 2 powyżej. Wnioskodawca - osoba fizyczna lub osoby fizyczne prowadząca/e działalność gospodarczą indywidualnie lub w formie spółki cywilnej,</w:t>
      </w:r>
      <w:r w:rsidRPr="00867A05" w:rsidDel="00A16240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 xml:space="preserve"> </w:t>
      </w:r>
      <w:r w:rsidRPr="00867A05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podpisując powyższe oświadczenie zapewnia i oświadcza, iż wykonał powyższy obowiązek w stosunku do każdej z osób, której dane dotyczą.</w:t>
      </w:r>
    </w:p>
    <w:p w14:paraId="38340169" w14:textId="77777777" w:rsidR="00867A05" w:rsidRPr="00414C7A" w:rsidRDefault="00867A05" w:rsidP="00906A75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sectPr w:rsidR="00867A05" w:rsidRPr="00414C7A" w:rsidSect="000C60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993" w:left="1800" w:header="56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0F460" w14:textId="77777777" w:rsidR="009A111E" w:rsidRDefault="009A111E" w:rsidP="00414C7A">
      <w:pPr>
        <w:spacing w:after="0" w:line="240" w:lineRule="auto"/>
      </w:pPr>
      <w:r>
        <w:separator/>
      </w:r>
    </w:p>
  </w:endnote>
  <w:endnote w:type="continuationSeparator" w:id="0">
    <w:p w14:paraId="1C40E098" w14:textId="77777777" w:rsidR="009A111E" w:rsidRDefault="009A111E" w:rsidP="00414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A6504" w14:textId="77777777" w:rsidR="00EA3C3E" w:rsidRDefault="00EA3C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DD864" w14:textId="395AE4CD" w:rsidR="00414C7A" w:rsidRPr="00EA3C3E" w:rsidRDefault="00093D23" w:rsidP="00EA3C3E">
    <w:pPr>
      <w:pStyle w:val="Stopka"/>
    </w:pPr>
    <w:r w:rsidRPr="00093D23">
      <w:rPr>
        <w:rFonts w:ascii="Aptos" w:eastAsia="Aptos" w:hAnsi="Aptos" w:cs="Times New Roman"/>
        <w:noProof/>
        <w:lang w:val="pl-PL"/>
      </w:rPr>
      <w:drawing>
        <wp:anchor distT="0" distB="0" distL="114300" distR="114300" simplePos="0" relativeHeight="251659264" behindDoc="1" locked="0" layoutInCell="1" allowOverlap="1" wp14:anchorId="6F086569" wp14:editId="3AF5E163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4756506" cy="480376"/>
          <wp:effectExtent l="0" t="0" r="6350" b="0"/>
          <wp:wrapNone/>
          <wp:docPr id="308642169" name="Obraz 2" descr="Obraz zawierający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8559343" name="Obraz 2" descr="Obraz zawierający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65" b="29577"/>
                  <a:stretch/>
                </pic:blipFill>
                <pic:spPr bwMode="auto">
                  <a:xfrm>
                    <a:off x="0" y="0"/>
                    <a:ext cx="4767405" cy="48147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62BF6" w14:textId="77777777" w:rsidR="00EA3C3E" w:rsidRDefault="00EA3C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D3B6E" w14:textId="77777777" w:rsidR="009A111E" w:rsidRDefault="009A111E" w:rsidP="00414C7A">
      <w:pPr>
        <w:spacing w:after="0" w:line="240" w:lineRule="auto"/>
      </w:pPr>
      <w:r>
        <w:separator/>
      </w:r>
    </w:p>
  </w:footnote>
  <w:footnote w:type="continuationSeparator" w:id="0">
    <w:p w14:paraId="38D899EF" w14:textId="77777777" w:rsidR="009A111E" w:rsidRDefault="009A111E" w:rsidP="00414C7A">
      <w:pPr>
        <w:spacing w:after="0" w:line="240" w:lineRule="auto"/>
      </w:pPr>
      <w:r>
        <w:continuationSeparator/>
      </w:r>
    </w:p>
  </w:footnote>
  <w:footnote w:id="1">
    <w:p w14:paraId="6110A244" w14:textId="77777777" w:rsidR="00906A75" w:rsidRPr="00F42C15" w:rsidRDefault="00906A75" w:rsidP="00906A75">
      <w:pPr>
        <w:pStyle w:val="Tekstprzypisudolnego"/>
        <w:jc w:val="both"/>
        <w:rPr>
          <w:rFonts w:asciiTheme="majorHAnsi" w:hAnsiTheme="majorHAnsi" w:cstheme="majorHAnsi"/>
          <w:lang w:val="pl-PL"/>
        </w:rPr>
      </w:pPr>
      <w:r w:rsidRPr="00FF78EC">
        <w:rPr>
          <w:rStyle w:val="Odwoanieprzypisudolnego"/>
          <w:rFonts w:asciiTheme="majorHAnsi" w:hAnsiTheme="majorHAnsi" w:cstheme="majorHAnsi"/>
          <w:sz w:val="28"/>
          <w:szCs w:val="28"/>
          <w:lang w:val="pl-PL"/>
        </w:rPr>
        <w:footnoteRef/>
      </w:r>
      <w:r w:rsidRPr="00F42C15">
        <w:rPr>
          <w:rFonts w:asciiTheme="majorHAnsi" w:hAnsiTheme="majorHAnsi" w:cstheme="majorHAnsi"/>
          <w:lang w:val="pl-PL"/>
        </w:rPr>
        <w:t xml:space="preserve"> Należy wpisać wszystkie PUP</w:t>
      </w:r>
      <w:r>
        <w:rPr>
          <w:rFonts w:asciiTheme="majorHAnsi" w:hAnsiTheme="majorHAnsi" w:cstheme="majorHAnsi"/>
          <w:lang w:val="pl-PL"/>
        </w:rPr>
        <w:t>,</w:t>
      </w:r>
      <w:r w:rsidRPr="00F42C15">
        <w:rPr>
          <w:rFonts w:asciiTheme="majorHAnsi" w:hAnsiTheme="majorHAnsi" w:cstheme="majorHAnsi"/>
          <w:lang w:val="pl-PL"/>
        </w:rPr>
        <w:t xml:space="preserve"> w których od 01.06.2004</w:t>
      </w:r>
      <w:r>
        <w:rPr>
          <w:rFonts w:asciiTheme="majorHAnsi" w:hAnsiTheme="majorHAnsi" w:cstheme="majorHAnsi"/>
          <w:lang w:val="pl-PL"/>
        </w:rPr>
        <w:t xml:space="preserve"> r. Wnioskujący o umorzenie części pożyczki </w:t>
      </w:r>
      <w:r w:rsidRPr="00F42C15">
        <w:rPr>
          <w:rFonts w:asciiTheme="majorHAnsi" w:hAnsiTheme="majorHAnsi" w:cstheme="majorHAnsi"/>
          <w:lang w:val="pl-PL"/>
        </w:rPr>
        <w:t>był zarejestrowany/a jako osoba bezrobotna lub poszukująca pracy, dodając kolejny numer porządkowy.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EB288" w14:textId="77777777" w:rsidR="00EA3C3E" w:rsidRDefault="00EA3C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A24F9" w14:textId="5027ED66" w:rsidR="00414C7A" w:rsidRDefault="00093D23">
    <w:pPr>
      <w:pStyle w:val="Nagwek"/>
    </w:pPr>
    <w:r w:rsidRPr="00093D23">
      <w:rPr>
        <w:rFonts w:ascii="Aptos" w:eastAsia="Aptos" w:hAnsi="Aptos" w:cs="Times New Roman"/>
        <w:noProof/>
        <w:kern w:val="2"/>
        <w:lang w:val="pl-PL"/>
        <w14:ligatures w14:val="standardContextual"/>
      </w:rPr>
      <w:drawing>
        <wp:inline distT="0" distB="0" distL="0" distR="0" wp14:anchorId="26CB3FA4" wp14:editId="60A83403">
          <wp:extent cx="5486400" cy="533400"/>
          <wp:effectExtent l="0" t="0" r="0" b="0"/>
          <wp:docPr id="8194250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8A275" w14:textId="77777777" w:rsidR="00EA3C3E" w:rsidRDefault="00EA3C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10" w15:restartNumberingAfterBreak="0">
    <w:nsid w:val="01B81133"/>
    <w:multiLevelType w:val="hybridMultilevel"/>
    <w:tmpl w:val="EF82D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F51EA"/>
    <w:multiLevelType w:val="hybridMultilevel"/>
    <w:tmpl w:val="180A8038"/>
    <w:lvl w:ilvl="0" w:tplc="AB5C8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37E3C"/>
    <w:rsid w:val="0006063C"/>
    <w:rsid w:val="00093D23"/>
    <w:rsid w:val="000C60DC"/>
    <w:rsid w:val="000F02B0"/>
    <w:rsid w:val="00107722"/>
    <w:rsid w:val="00135CCD"/>
    <w:rsid w:val="0015074B"/>
    <w:rsid w:val="001800FD"/>
    <w:rsid w:val="00264766"/>
    <w:rsid w:val="0029639D"/>
    <w:rsid w:val="002C02AB"/>
    <w:rsid w:val="00326F90"/>
    <w:rsid w:val="003B5C2C"/>
    <w:rsid w:val="00414C7A"/>
    <w:rsid w:val="00575070"/>
    <w:rsid w:val="00611E2C"/>
    <w:rsid w:val="00673A07"/>
    <w:rsid w:val="006B72F8"/>
    <w:rsid w:val="007950BA"/>
    <w:rsid w:val="00867A05"/>
    <w:rsid w:val="00906A75"/>
    <w:rsid w:val="0095693B"/>
    <w:rsid w:val="009A111E"/>
    <w:rsid w:val="00A16DEB"/>
    <w:rsid w:val="00AA1D8D"/>
    <w:rsid w:val="00B47730"/>
    <w:rsid w:val="00B75A08"/>
    <w:rsid w:val="00CB0664"/>
    <w:rsid w:val="00CD5FBD"/>
    <w:rsid w:val="00D32F2B"/>
    <w:rsid w:val="00D71D0F"/>
    <w:rsid w:val="00D9106F"/>
    <w:rsid w:val="00EA3C3E"/>
    <w:rsid w:val="00F42C15"/>
    <w:rsid w:val="00FC693F"/>
    <w:rsid w:val="00FF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2D068"/>
  <w14:defaultImageDpi w14:val="300"/>
  <w15:docId w15:val="{C796117D-49E8-4860-94C0-CD1FD902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4C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4C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4C7A"/>
    <w:rPr>
      <w:vertAlign w:val="superscript"/>
    </w:rPr>
  </w:style>
  <w:style w:type="paragraph" w:styleId="Poprawka">
    <w:name w:val="Revision"/>
    <w:hidden/>
    <w:uiPriority w:val="99"/>
    <w:semiHidden/>
    <w:rsid w:val="00611E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7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D336EE-1C3F-48A7-B3BF-945236AE1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464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3247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Agnieszka Luberda</cp:lastModifiedBy>
  <cp:revision>7</cp:revision>
  <cp:lastPrinted>2025-10-06T21:43:00Z</cp:lastPrinted>
  <dcterms:created xsi:type="dcterms:W3CDTF">2025-10-06T21:33:00Z</dcterms:created>
  <dcterms:modified xsi:type="dcterms:W3CDTF">2025-10-20T07:01:00Z</dcterms:modified>
  <cp:category/>
</cp:coreProperties>
</file>